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98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叶放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09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中医急症学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中医急症学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中医内科汇讲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